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7FC3" w:rsidRPr="00240EC0" w:rsidRDefault="00AF7FC3" w:rsidP="00AF7FC3">
      <w:pPr>
        <w:pStyle w:val="Heading4"/>
      </w:pPr>
      <w:r w:rsidRPr="00240EC0">
        <w:t xml:space="preserve">The United States federal government should propose to the People’s Republic of China a ban on cyberattacks on one another’s critical infrastructure and offer to improve their capabilities to attribute cyber-attacks. </w:t>
      </w:r>
    </w:p>
    <w:p w:rsidR="00CF1AC9" w:rsidRDefault="00CF1AC9" w:rsidP="00CF1AC9">
      <w:r>
        <w:t>Advantages: US-China relations – global warming impact, cyberwar miscalculation</w:t>
      </w:r>
    </w:p>
    <w:p w:rsidR="00E43CF3" w:rsidRDefault="00E43CF3" w:rsidP="00CF1AC9"/>
    <w:p w:rsidR="00AF7FC3" w:rsidRDefault="00AF7FC3" w:rsidP="00AF7FC3">
      <w:pPr>
        <w:pStyle w:val="Heading4"/>
        <w:rPr>
          <w:rFonts w:cs="Arial"/>
        </w:rPr>
      </w:pPr>
      <w:r w:rsidRPr="00AB137A">
        <w:rPr>
          <w:rFonts w:cs="Arial"/>
        </w:rPr>
        <w:t>Plan: The United States federal government should offer to the People’s Republic of China a staged agreement consisting of restrictions on United States arms sales to The Republic of China</w:t>
      </w:r>
      <w:r>
        <w:rPr>
          <w:rFonts w:cs="Arial"/>
        </w:rPr>
        <w:t xml:space="preserve"> and a promise not to place United States military forces in the Republic of China </w:t>
      </w:r>
      <w:r w:rsidRPr="00AB137A">
        <w:rPr>
          <w:rFonts w:cs="Arial"/>
        </w:rPr>
        <w:t xml:space="preserve"> in return for verifiable limits on Chinese military production and deployments relevant to the island, such as ballistic missiles and strike aircraft,</w:t>
      </w:r>
      <w:r>
        <w:rPr>
          <w:rFonts w:cs="Arial"/>
        </w:rPr>
        <w:t xml:space="preserve"> and</w:t>
      </w:r>
      <w:r w:rsidRPr="00AB137A">
        <w:rPr>
          <w:rFonts w:cs="Arial"/>
        </w:rPr>
        <w:t xml:space="preserve"> credible assurances by the People’s Republic of China that it would not use force against The Republic of China in any conceivable contingency short of an outright declaration of de jure independence by The Republic of China or the United States placement of forces in the Republic of China.</w:t>
      </w:r>
    </w:p>
    <w:p w:rsidR="00AF7FC3" w:rsidRDefault="00AF7FC3" w:rsidP="00B55AD5">
      <w:r>
        <w:t>Advs: china war, trade (china will retaliate with trade sanctions = protectionism impacts),</w:t>
      </w:r>
    </w:p>
    <w:p w:rsidR="00AF7FC3" w:rsidRDefault="00AF7FC3" w:rsidP="00B55AD5"/>
    <w:p w:rsidR="00AF7FC3" w:rsidRPr="003504B8" w:rsidRDefault="00AF7FC3" w:rsidP="00AF7FC3">
      <w:pPr>
        <w:pStyle w:val="Heading4"/>
      </w:pPr>
      <w:r w:rsidRPr="003504B8">
        <w:t>Plan - The United States federal government should diplomatically engage the People’s Republic of China by offering to withdraw US military presence from the Korean peninsula in exchange for China securing peaceful unification of the Korean peninsula.</w:t>
      </w:r>
    </w:p>
    <w:p w:rsidR="00AF7FC3" w:rsidRDefault="00AF7FC3" w:rsidP="00B55AD5">
      <w:r>
        <w:t>Advs: Korean collapse/loose nukes, unification stops nk prolif, sk econ key to big pharma solves disease</w:t>
      </w:r>
    </w:p>
    <w:p w:rsidR="00AF7FC3" w:rsidRDefault="00AF7FC3" w:rsidP="00B55AD5"/>
    <w:p w:rsidR="00AF7FC3" w:rsidRDefault="00AF7FC3" w:rsidP="00AF7FC3">
      <w:pPr>
        <w:pStyle w:val="Heading4"/>
      </w:pPr>
      <w:r>
        <w:t xml:space="preserve">Plan: </w:t>
      </w:r>
      <w:r w:rsidRPr="0024708D">
        <w:t xml:space="preserve">The United States federal government should invite the </w:t>
      </w:r>
      <w:r>
        <w:t>People’s Republic of China</w:t>
      </w:r>
      <w:r w:rsidRPr="0024708D">
        <w:t xml:space="preserve"> to participate </w:t>
      </w:r>
      <w:r>
        <w:t>as a partner on the</w:t>
      </w:r>
      <w:r w:rsidRPr="0024708D">
        <w:t xml:space="preserve"> International Space Station. </w:t>
      </w:r>
    </w:p>
    <w:p w:rsidR="00AF7FC3" w:rsidRDefault="00AF7FC3" w:rsidP="00AF7FC3">
      <w:r>
        <w:t>Advs: Science coop, space coop miscalc in space = space arms race and war, solar flares extinction grid meltdown, no power to nuclear power plants, etc.</w:t>
      </w:r>
    </w:p>
    <w:p w:rsidR="00AF7FC3" w:rsidRDefault="00AF7FC3" w:rsidP="00B55AD5"/>
    <w:p w:rsidR="004C40C7" w:rsidRDefault="004C40C7" w:rsidP="004C40C7">
      <w:pPr>
        <w:rPr>
          <w:rStyle w:val="Style13ptBold"/>
        </w:rPr>
      </w:pPr>
      <w:r>
        <w:rPr>
          <w:rStyle w:val="Style13ptBold"/>
        </w:rPr>
        <w:t xml:space="preserve">The United States federal government should substantially increase its engagement with the People’s Republic of China over China’s nuclear energy development </w:t>
      </w:r>
    </w:p>
    <w:p w:rsidR="004C40C7" w:rsidRDefault="004C40C7" w:rsidP="00B55AD5">
      <w:r>
        <w:t>Advs: reduces risk of nuclear power accidents, nuclear power cyber attacks, global warming, relations with scs war impact</w:t>
      </w:r>
      <w:bookmarkStart w:id="0" w:name="_GoBack"/>
      <w:bookmarkEnd w:id="0"/>
    </w:p>
    <w:p w:rsidR="00AF7FC3" w:rsidRDefault="00AF7FC3" w:rsidP="00B55AD5"/>
    <w:p w:rsidR="00AF7FC3" w:rsidRDefault="00AF7FC3" w:rsidP="00B55AD5"/>
    <w:p w:rsidR="00AF7FC3" w:rsidRDefault="00AF7FC3" w:rsidP="00B55AD5"/>
    <w:p w:rsidR="00325C7C" w:rsidRPr="00B55AD5" w:rsidRDefault="00325C7C" w:rsidP="00B55AD5"/>
    <w:sectPr w:rsidR="00325C7C"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19"/>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CF1AC9"/>
    <w:rsid w:val="000139A3"/>
    <w:rsid w:val="00100833"/>
    <w:rsid w:val="00104529"/>
    <w:rsid w:val="00105942"/>
    <w:rsid w:val="00107396"/>
    <w:rsid w:val="00144A4C"/>
    <w:rsid w:val="00176AB0"/>
    <w:rsid w:val="00177B7D"/>
    <w:rsid w:val="0018322D"/>
    <w:rsid w:val="001B5776"/>
    <w:rsid w:val="001E527A"/>
    <w:rsid w:val="001F78CE"/>
    <w:rsid w:val="0020678B"/>
    <w:rsid w:val="00251FC7"/>
    <w:rsid w:val="002855A7"/>
    <w:rsid w:val="002B146A"/>
    <w:rsid w:val="002B5E17"/>
    <w:rsid w:val="00315690"/>
    <w:rsid w:val="00316B75"/>
    <w:rsid w:val="00321CBA"/>
    <w:rsid w:val="00325646"/>
    <w:rsid w:val="00325C7C"/>
    <w:rsid w:val="003460F2"/>
    <w:rsid w:val="0038158C"/>
    <w:rsid w:val="003902BA"/>
    <w:rsid w:val="003A09E2"/>
    <w:rsid w:val="00407037"/>
    <w:rsid w:val="004605D6"/>
    <w:rsid w:val="004C40C7"/>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94544"/>
    <w:rsid w:val="00896882"/>
    <w:rsid w:val="008B3ECB"/>
    <w:rsid w:val="008B4E85"/>
    <w:rsid w:val="008C1B2E"/>
    <w:rsid w:val="0091627E"/>
    <w:rsid w:val="0097032B"/>
    <w:rsid w:val="009D2EAD"/>
    <w:rsid w:val="009D54B2"/>
    <w:rsid w:val="009E1922"/>
    <w:rsid w:val="009E7A0C"/>
    <w:rsid w:val="009F7ED2"/>
    <w:rsid w:val="00A93661"/>
    <w:rsid w:val="00A95652"/>
    <w:rsid w:val="00AC0AB8"/>
    <w:rsid w:val="00AF7FC3"/>
    <w:rsid w:val="00B33C6D"/>
    <w:rsid w:val="00B4508F"/>
    <w:rsid w:val="00B55AD5"/>
    <w:rsid w:val="00B8057C"/>
    <w:rsid w:val="00BD6238"/>
    <w:rsid w:val="00BF593B"/>
    <w:rsid w:val="00BF773A"/>
    <w:rsid w:val="00BF7E81"/>
    <w:rsid w:val="00C13773"/>
    <w:rsid w:val="00C17CC8"/>
    <w:rsid w:val="00C83417"/>
    <w:rsid w:val="00C9604F"/>
    <w:rsid w:val="00CA19AA"/>
    <w:rsid w:val="00CA6F41"/>
    <w:rsid w:val="00CC5298"/>
    <w:rsid w:val="00CD736E"/>
    <w:rsid w:val="00CD798D"/>
    <w:rsid w:val="00CE161E"/>
    <w:rsid w:val="00CF1AC9"/>
    <w:rsid w:val="00CF59A8"/>
    <w:rsid w:val="00D325A9"/>
    <w:rsid w:val="00D36A8A"/>
    <w:rsid w:val="00D61409"/>
    <w:rsid w:val="00D6691E"/>
    <w:rsid w:val="00D71170"/>
    <w:rsid w:val="00DA1C92"/>
    <w:rsid w:val="00DA25D4"/>
    <w:rsid w:val="00DA6538"/>
    <w:rsid w:val="00E15D56"/>
    <w:rsid w:val="00E15E75"/>
    <w:rsid w:val="00E43CF3"/>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CA92A5-E6D8-4F5E-AD1E-0028D4B85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AF7FC3"/>
    <w:rPr>
      <w:rFonts w:ascii="Calibri" w:hAnsi="Calibri"/>
    </w:rPr>
  </w:style>
  <w:style w:type="paragraph" w:styleId="Heading1">
    <w:name w:val="heading 1"/>
    <w:aliases w:val="Pocket"/>
    <w:basedOn w:val="Normal"/>
    <w:next w:val="Normal"/>
    <w:link w:val="Heading1Char"/>
    <w:qFormat/>
    <w:rsid w:val="00AF7FC3"/>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F7FC3"/>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AF7FC3"/>
    <w:pPr>
      <w:keepNext/>
      <w:keepLines/>
      <w:pageBreakBefore/>
      <w:spacing w:before="4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1121,No Spacing111111,Card,No Spacing1,Debate Text,No Spacing11,Read stuff,No Spacing111,No Spacing2,tags,No Spacing1111, Ch,ta"/>
    <w:basedOn w:val="Normal"/>
    <w:next w:val="Normal"/>
    <w:link w:val="Heading4Char"/>
    <w:uiPriority w:val="3"/>
    <w:unhideWhenUsed/>
    <w:qFormat/>
    <w:rsid w:val="00AF7FC3"/>
    <w:pPr>
      <w:keepNext/>
      <w:keepLines/>
      <w:spacing w:before="40"/>
      <w:outlineLvl w:val="3"/>
    </w:pPr>
    <w:rPr>
      <w:rFonts w:eastAsiaTheme="majorEastAsia" w:cstheme="majorBidi"/>
      <w:b/>
      <w:iCs/>
      <w:sz w:val="26"/>
    </w:rPr>
  </w:style>
  <w:style w:type="character" w:default="1" w:styleId="DefaultParagraphFont">
    <w:name w:val="Default Paragraph Font"/>
    <w:uiPriority w:val="1"/>
    <w:semiHidden/>
    <w:unhideWhenUsed/>
    <w:rsid w:val="00AF7F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7FC3"/>
  </w:style>
  <w:style w:type="character" w:customStyle="1" w:styleId="Heading1Char">
    <w:name w:val="Heading 1 Char"/>
    <w:aliases w:val="Pocket Char"/>
    <w:basedOn w:val="DefaultParagraphFont"/>
    <w:link w:val="Heading1"/>
    <w:rsid w:val="00AF7FC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F7FC3"/>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AF7FC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1121 Char,No Spacing111111 Char,Card Char,No Spacing1 Char,tags Char"/>
    <w:basedOn w:val="DefaultParagraphFont"/>
    <w:link w:val="Heading4"/>
    <w:uiPriority w:val="3"/>
    <w:rsid w:val="00AF7FC3"/>
    <w:rPr>
      <w:rFonts w:ascii="Calibri" w:eastAsiaTheme="majorEastAsia" w:hAnsi="Calibri" w:cstheme="majorBidi"/>
      <w:b/>
      <w:iCs/>
      <w:sz w:val="26"/>
    </w:rPr>
  </w:style>
  <w:style w:type="character" w:styleId="Emphasis">
    <w:name w:val="Emphasis"/>
    <w:basedOn w:val="DefaultParagraphFont"/>
    <w:uiPriority w:val="7"/>
    <w:qFormat/>
    <w:rsid w:val="00AF7FC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F7FC3"/>
    <w:rPr>
      <w:b/>
      <w:bCs/>
      <w:sz w:val="26"/>
      <w:u w:val="none"/>
    </w:rPr>
  </w:style>
  <w:style w:type="character" w:customStyle="1" w:styleId="StyleUnderline">
    <w:name w:val="Style Underline"/>
    <w:aliases w:val="Underline"/>
    <w:basedOn w:val="DefaultParagraphFont"/>
    <w:uiPriority w:val="6"/>
    <w:qFormat/>
    <w:rsid w:val="00AF7FC3"/>
    <w:rPr>
      <w:b w:val="0"/>
      <w:sz w:val="22"/>
      <w:u w:val="single"/>
    </w:rPr>
  </w:style>
  <w:style w:type="character" w:styleId="Hyperlink">
    <w:name w:val="Hyperlink"/>
    <w:basedOn w:val="DefaultParagraphFont"/>
    <w:uiPriority w:val="99"/>
    <w:semiHidden/>
    <w:unhideWhenUsed/>
    <w:rsid w:val="00AF7FC3"/>
    <w:rPr>
      <w:color w:val="auto"/>
      <w:u w:val="none"/>
    </w:rPr>
  </w:style>
  <w:style w:type="character" w:styleId="FollowedHyperlink">
    <w:name w:val="FollowedHyperlink"/>
    <w:basedOn w:val="DefaultParagraphFont"/>
    <w:uiPriority w:val="99"/>
    <w:semiHidden/>
    <w:unhideWhenUsed/>
    <w:rsid w:val="00AF7FC3"/>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bateadm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2DD5B6-5DC9-43F6-AD8A-7C5A09D05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80</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debateadmin</dc:creator>
  <cp:keywords>5.1.1</cp:keywords>
  <dc:description/>
  <cp:lastModifiedBy>debateadmin</cp:lastModifiedBy>
  <cp:revision>5</cp:revision>
  <dcterms:created xsi:type="dcterms:W3CDTF">2016-07-13T19:27:00Z</dcterms:created>
  <dcterms:modified xsi:type="dcterms:W3CDTF">2016-07-13T22:12:00Z</dcterms:modified>
</cp:coreProperties>
</file>